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62016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"Бага-Бурульская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2238017)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6620162" w:id="1"/>
    <w:p>
      <w:pPr>
        <w:sectPr>
          <w:pgSz w:w="11906" w:h="16383" w:orient="portrait"/>
        </w:sectPr>
      </w:pPr>
    </w:p>
    <w:bookmarkEnd w:id="1"/>
    <w:bookmarkEnd w:id="0"/>
    <w:bookmarkStart w:name="block-16620163"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r>
        <w:rPr>
          <w:rFonts w:ascii="Times New Roman" w:hAnsi="Times New Roman"/>
          <w:b w:val="false"/>
          <w:i w:val="false"/>
          <w:color w:val="000000"/>
          <w:sz w:val="28"/>
        </w:rPr>
        <w:t>‌</w:t>
      </w:r>
      <w:bookmarkStart w:name="ceba58f0-def2-488e-88c8-f4292ccf0380" w:id="3"/>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6620163" w:id="4"/>
    <w:p>
      <w:pPr>
        <w:sectPr>
          <w:pgSz w:w="11906" w:h="16383" w:orient="portrait"/>
        </w:sectPr>
      </w:pPr>
    </w:p>
    <w:bookmarkEnd w:id="4"/>
    <w:bookmarkEnd w:id="2"/>
    <w:bookmarkStart w:name="block-16620158" w:id="5"/>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6"/>
      <w:bookmarkEnd w:id="6"/>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6620158" w:id="7"/>
    <w:p>
      <w:pPr>
        <w:sectPr>
          <w:pgSz w:w="11906" w:h="16383" w:orient="portrait"/>
        </w:sectPr>
      </w:pPr>
    </w:p>
    <w:bookmarkEnd w:id="7"/>
    <w:bookmarkEnd w:id="5"/>
    <w:bookmarkStart w:name="block-16620159" w:id="8"/>
    <w:p>
      <w:pPr>
        <w:spacing w:before="0" w:after="0" w:line="264"/>
        <w:ind w:left="120"/>
        <w:jc w:val="both"/>
      </w:pPr>
      <w:bookmarkStart w:name="_Toc137548640" w:id="9"/>
      <w:bookmarkEnd w:id="9"/>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0"/>
      <w:bookmarkEnd w:id="10"/>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2"/>
      <w:bookmarkEnd w:id="12"/>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16620159" w:id="14"/>
    <w:p>
      <w:pPr>
        <w:sectPr>
          <w:pgSz w:w="11906" w:h="16383" w:orient="portrait"/>
        </w:sectPr>
      </w:pPr>
    </w:p>
    <w:bookmarkEnd w:id="14"/>
    <w:bookmarkEnd w:id="8"/>
    <w:bookmarkStart w:name="block-16620160"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6620160" w:id="16"/>
    <w:p>
      <w:pPr>
        <w:sectPr>
          <w:pgSz w:w="16383" w:h="11906" w:orient="landscape"/>
        </w:sectPr>
      </w:pPr>
    </w:p>
    <w:bookmarkEnd w:id="16"/>
    <w:bookmarkEnd w:id="15"/>
    <w:bookmarkStart w:name="block-16620161"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плаваниям в бассейне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на скольжение)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с подключением работы рук и ног)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и закрепление старта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620161" w:id="18"/>
    <w:p>
      <w:pPr>
        <w:sectPr>
          <w:pgSz w:w="16383" w:h="11906" w:orient="landscape"/>
        </w:sectPr>
      </w:pPr>
    </w:p>
    <w:bookmarkEnd w:id="18"/>
    <w:bookmarkEnd w:id="17"/>
    <w:bookmarkStart w:name="block-16620164"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620164"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